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4F6" w:rsidRPr="008464F6" w:rsidRDefault="008464F6" w:rsidP="008464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464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</w:t>
      </w:r>
      <w:r w:rsidRPr="008464F6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683258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8464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464F6" w:rsidRPr="008464F6" w:rsidRDefault="008464F6" w:rsidP="008464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8464F6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до рішення   Ніжинської міської ради</w:t>
      </w:r>
    </w:p>
    <w:p w:rsidR="008464F6" w:rsidRPr="008464F6" w:rsidRDefault="008464F6" w:rsidP="008464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8464F6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Чернігівської області   </w:t>
      </w:r>
      <w:r w:rsidRPr="008464F6">
        <w:rPr>
          <w:rFonts w:ascii="Times New Roman" w:hAnsi="Times New Roman" w:cs="Times New Roman"/>
          <w:sz w:val="24"/>
          <w:szCs w:val="24"/>
          <w:lang w:val="en-US" w:eastAsia="ar-SA"/>
        </w:rPr>
        <w:t>VIII</w:t>
      </w:r>
      <w:r w:rsidRPr="008464F6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скликання</w:t>
      </w:r>
    </w:p>
    <w:p w:rsidR="008464F6" w:rsidRPr="008464F6" w:rsidRDefault="00C43759" w:rsidP="008464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>в</w:t>
      </w:r>
      <w:r w:rsidR="008464F6" w:rsidRPr="008464F6">
        <w:rPr>
          <w:rFonts w:ascii="Times New Roman" w:hAnsi="Times New Roman" w:cs="Times New Roman"/>
          <w:sz w:val="24"/>
          <w:szCs w:val="24"/>
          <w:lang w:val="uk-UA" w:eastAsia="ar-SA"/>
        </w:rPr>
        <w:t>ід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24.12.</w:t>
      </w:r>
      <w:r w:rsidR="008464F6" w:rsidRPr="008464F6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2025 р. №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>5-52</w:t>
      </w:r>
      <w:r w:rsidR="008464F6" w:rsidRPr="008464F6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/2025 </w:t>
      </w:r>
    </w:p>
    <w:p w:rsidR="00130118" w:rsidRPr="008464F6" w:rsidRDefault="00130118" w:rsidP="008464F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130118" w:rsidRDefault="008464F6" w:rsidP="008464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Програма </w:t>
      </w:r>
      <w:r w:rsidR="002F4F21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розвитку туризму  </w:t>
      </w:r>
      <w:r w:rsidR="002F4F2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="002F4F21">
        <w:rPr>
          <w:rFonts w:ascii="Times New Roman" w:hAnsi="Times New Roman" w:cs="Times New Roman"/>
          <w:b/>
          <w:bCs/>
          <w:sz w:val="24"/>
          <w:szCs w:val="24"/>
        </w:rPr>
        <w:t>Ніжинській</w:t>
      </w:r>
      <w:proofErr w:type="spellEnd"/>
      <w:r w:rsidR="002F4F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4F21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2F4F21">
        <w:rPr>
          <w:rFonts w:ascii="Times New Roman" w:hAnsi="Times New Roman" w:cs="Times New Roman"/>
          <w:b/>
          <w:bCs/>
          <w:sz w:val="24"/>
          <w:szCs w:val="24"/>
        </w:rPr>
        <w:t>ТГ</w:t>
      </w:r>
      <w:r w:rsidR="002F4F2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F4F21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на 2026-2028 рр.</w:t>
      </w:r>
    </w:p>
    <w:p w:rsidR="00130118" w:rsidRDefault="002F4F21" w:rsidP="00846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І.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Програми </w:t>
      </w:r>
    </w:p>
    <w:tbl>
      <w:tblPr>
        <w:tblW w:w="10502" w:type="dxa"/>
        <w:tblInd w:w="-494" w:type="dxa"/>
        <w:tblLayout w:type="fixed"/>
        <w:tblLook w:val="04A0"/>
      </w:tblPr>
      <w:tblGrid>
        <w:gridCol w:w="630"/>
        <w:gridCol w:w="4560"/>
        <w:gridCol w:w="5312"/>
      </w:tblGrid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130118">
        <w:trPr>
          <w:trHeight w:val="168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Законодавча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ст.23,54 Конституції України,    Закони України: «Про місцеве самоврядування в Україні», «Про внесення змін до Закону України «Про туризм», «Про музеї і музейну справу», «Про охорону культурної спадщини»</w:t>
            </w:r>
          </w:p>
        </w:tc>
      </w:tr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розпорядник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коштів</w:t>
            </w:r>
            <w:proofErr w:type="spellEnd"/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</w:tr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Етапи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  <w:p w:rsidR="00130118" w:rsidRDefault="00130118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 р.</w:t>
            </w:r>
          </w:p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</w:tr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кредиторська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минулих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періодів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тому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іжинської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ТГ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130118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небюджетних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300 000 грн.</w:t>
            </w:r>
          </w:p>
        </w:tc>
      </w:tr>
    </w:tbl>
    <w:p w:rsidR="00130118" w:rsidRDefault="002F4F21" w:rsidP="00846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 Проблема, на розв’язання якої спрямована Програма</w:t>
      </w:r>
    </w:p>
    <w:p w:rsidR="00130118" w:rsidRDefault="002F4F21" w:rsidP="008464F6">
      <w:pPr>
        <w:pStyle w:val="a3"/>
        <w:rPr>
          <w:sz w:val="24"/>
        </w:rPr>
      </w:pPr>
      <w:r>
        <w:rPr>
          <w:bCs/>
          <w:sz w:val="24"/>
        </w:rPr>
        <w:tab/>
        <w:t>Міська Програма розвитку туризму на 2026-2028 роки забезпечує виконання   Конституції України, Законів України: «Про місцеве самоврядування в Україні», «Про туризм»,  «Про музеї і музейну справу»,  «Про охорону культурної спадщини».</w:t>
      </w:r>
      <w:r>
        <w:rPr>
          <w:sz w:val="24"/>
        </w:rPr>
        <w:t xml:space="preserve"> </w:t>
      </w:r>
    </w:p>
    <w:p w:rsidR="00130118" w:rsidRDefault="002F4F21" w:rsidP="008464F6">
      <w:pPr>
        <w:pStyle w:val="a3"/>
        <w:ind w:firstLine="708"/>
        <w:rPr>
          <w:sz w:val="24"/>
        </w:rPr>
      </w:pPr>
      <w:r>
        <w:rPr>
          <w:sz w:val="24"/>
        </w:rPr>
        <w:t>Туристична галузь як України в цілому, так і Ніжинської міської  територіальної громади, зокрема, послідовно набуває все більшого значення. Розвиток цієї галузі є важливим з точки зору збільшення надходжень до бюджету, істотного позитивного впливу на стан справ у багатьох галузях економіки (транспорт, торгівля, зв’язок тощо). Туризм сприяє підвищенню зайнятості населення, розвитку ринкових відносин, міжнародному співробітництву тощо.</w:t>
      </w:r>
    </w:p>
    <w:p w:rsidR="00130118" w:rsidRDefault="002F4F21" w:rsidP="008464F6">
      <w:pPr>
        <w:pStyle w:val="a3"/>
        <w:rPr>
          <w:sz w:val="24"/>
        </w:rPr>
      </w:pPr>
      <w:r>
        <w:rPr>
          <w:sz w:val="24"/>
        </w:rPr>
        <w:tab/>
        <w:t>Для інтенсивного та якісного розвитку туристичної галузі Ніжинської МТГ  необхідно використовувати комплексний підхід до цього питання.</w:t>
      </w:r>
    </w:p>
    <w:p w:rsidR="00130118" w:rsidRDefault="002F4F21" w:rsidP="00846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Ніжин як важливий центр наукового, духовного і культурного життя України, має можливості розвивати найбільш перспективні види туризму. Існуючі можливості для розвитку різних видів туризму дозволяють істотно урізноманітнити пропозицію і підвищують конкурентоспроможність міського туристського продукту. </w:t>
      </w:r>
    </w:p>
    <w:p w:rsidR="00130118" w:rsidRDefault="002F4F21" w:rsidP="00846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Розвиток туризму має стимулюватися функціонуванням на території громади розвиненою мережею автодоріг та залізничних шляхів, наявністю широкого спектру супутніх послуг (готелі, заклади культури та мистецтв, історично-архітектурні пам’ятки, заклади харчування та розваг тощо). </w:t>
      </w:r>
    </w:p>
    <w:p w:rsidR="00130118" w:rsidRDefault="002F4F21" w:rsidP="00846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Одним з головних факторів, що стримує розвиток туризму в Ніжинській міської територіальній громаді, на цей час є дефіцит комплексних інформаційних матеріалів з туристичною символікою єдиної інформаційно-туристичної спрямованості для загальної презентації громади на всеукраїнських та міжнародних заходах туристичної спрямованості. </w:t>
      </w:r>
    </w:p>
    <w:p w:rsidR="00130118" w:rsidRDefault="002F4F21" w:rsidP="008464F6">
      <w:pPr>
        <w:pStyle w:val="a3"/>
        <w:rPr>
          <w:sz w:val="24"/>
        </w:rPr>
      </w:pPr>
      <w:r>
        <w:rPr>
          <w:sz w:val="24"/>
        </w:rPr>
        <w:lastRenderedPageBreak/>
        <w:tab/>
        <w:t xml:space="preserve"> Програма розвитку туризму в Ніжинській МТГ на 2026-2028 рр. (далі – Програма) спрямована на подолання цих та інших негативних факторів, з метою ефективного використання наявних туристично-екскурсійних ресурсів, розвитку ринкових відносин у туристичній сфері, підвищення рівня міжгалузевого співробітництва громади.</w:t>
      </w:r>
    </w:p>
    <w:p w:rsidR="00130118" w:rsidRDefault="002F4F21" w:rsidP="008464F6">
      <w:pPr>
        <w:pStyle w:val="a3"/>
        <w:ind w:firstLine="708"/>
        <w:rPr>
          <w:sz w:val="24"/>
        </w:rPr>
      </w:pPr>
      <w:r>
        <w:rPr>
          <w:sz w:val="24"/>
        </w:rPr>
        <w:t>Програмою передбачається здійснення комплексу заходів для вдосконалення діяльності туристичної галузі, подальшого розвитку туристичної інфраструктури, нарощування обсягів надання туристичних послуг за рахунок розширення в'їзного та внутрішнього туризму, а також заходів націлених на підтримку рекламно-інформаційної діяльності та промоцію міжнародного туристичного іміджу Ніжинської міської територіальної громади.</w:t>
      </w:r>
    </w:p>
    <w:p w:rsidR="00130118" w:rsidRDefault="002F4F21" w:rsidP="008464F6">
      <w:pPr>
        <w:pStyle w:val="a3"/>
        <w:ind w:firstLine="851"/>
        <w:rPr>
          <w:sz w:val="24"/>
        </w:rPr>
      </w:pPr>
      <w:r>
        <w:rPr>
          <w:sz w:val="24"/>
        </w:rPr>
        <w:t>Питання в галузі туризму, що потребують першочергового вирішення: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маркетинг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туристичного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продукту 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МТГ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ідвищення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кваліфікації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кадрів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галузі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туризму,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покращення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розширення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співпраці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містами-побратимами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спрямованих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ініціатив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обмінів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центру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гостей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друкованих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потенціалу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громади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проведення заходів із пропаганди перспектив розвитку туристичної галузі шляхом організації семінарів, презентацій, навчань, виставок, «круглих столів», благодійних екскурсій, тощо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розширення асортиментів природних турів для різних груп туристів та різних сезонів; використання диференційованої цінової політики; 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розвиток системи додаткових послуг і супутніх продуктів при реалізації існуючих турів; 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диференційованої та гнучкої цінової політики; 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маркетингове стимулювання найбільш популярних турів і маршрутів; 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зниження витрат за рахунок оптимізації туристичної логістики на найбільш популярних напрямках; 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об'єднання малоприбуткових турів і створення комплексних тур продуктів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тематичних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вечорів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(по видам туризму);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творення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системи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подієвого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туризму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розробка і просування турів, орієнтованих на різні споживчі групи; 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оновлення формату подій (свят, концертів, фестивалів) і створення супутніх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турпродуктів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що їх доповнюють; </w:t>
      </w:r>
    </w:p>
    <w:p w:rsidR="00130118" w:rsidRDefault="002F4F21" w:rsidP="008464F6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реалізація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турпродуктів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нових туристичних ринках через зовнішні маркетингові мережі.</w:t>
      </w:r>
    </w:p>
    <w:p w:rsidR="00130118" w:rsidRDefault="002F4F21" w:rsidP="00846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3. Мета програми</w:t>
      </w:r>
    </w:p>
    <w:p w:rsidR="00130118" w:rsidRDefault="002F4F21" w:rsidP="008464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Основною метою Програми є створення  туристичного продукту, здатного максимально задовольнити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туристичні потреби населення громади за умови збереження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екологічної рівноваги та культурної спадщини.</w:t>
      </w:r>
    </w:p>
    <w:p w:rsidR="00130118" w:rsidRDefault="002F4F21" w:rsidP="008464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4. Обґрунтування шляхів і засобів розв’язання проблеми, обсягів та джерел фінансування; строки та етапи виконання програми</w:t>
      </w:r>
    </w:p>
    <w:p w:rsidR="00130118" w:rsidRDefault="002F4F21" w:rsidP="008464F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.1. Шляхи та засоби вирішення проблеми</w:t>
      </w:r>
    </w:p>
    <w:p w:rsidR="00130118" w:rsidRDefault="002F4F21" w:rsidP="008464F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Розвиток матеріальної бази туризму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</w:p>
    <w:p w:rsidR="00130118" w:rsidRDefault="002F4F21" w:rsidP="008464F6">
      <w:pPr>
        <w:pStyle w:val="a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Розробити туристичний  паспорт громади, сформувати банк даних про його туристичні об’єкти.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Для удосконалення рекламно-інформаційної діяльності у туристичній галузі, поліпшення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іміджу громади на міжнародній арені,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озробити карти, схеми туристичних об'єктів і схеми розміщення пунктів сервісу в туристично-рекламних зонах громади.</w:t>
      </w:r>
    </w:p>
    <w:p w:rsidR="00130118" w:rsidRDefault="002F4F21" w:rsidP="008464F6">
      <w:pPr>
        <w:pStyle w:val="a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Розширити мережу пунктів по виготовленню та продажу сувенірної продукції.</w:t>
      </w:r>
    </w:p>
    <w:p w:rsidR="00130118" w:rsidRDefault="002F4F21" w:rsidP="008464F6">
      <w:pPr>
        <w:pStyle w:val="a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Брати участь у проведенні досліджень з питань розвитку туризму, підготовці рішень про пріоритетність розвитку та фінансування проектів туристичної галузі.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Розвиток туристичної інфраструктури у рамках підготовки до створення в місті Ніжині історико-культурного заповідника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</w:p>
    <w:p w:rsidR="00130118" w:rsidRDefault="002F4F21" w:rsidP="008464F6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Активізувати роботу щодо пошуку потенційних інвесторів з метою створення та розвитку об’єктів туристичної  інфраструктури.</w:t>
      </w:r>
    </w:p>
    <w:p w:rsidR="00130118" w:rsidRDefault="002F4F21" w:rsidP="008464F6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Провести перевірки стану об’єктів туристичної  інфраструктури  громади.</w:t>
      </w:r>
    </w:p>
    <w:p w:rsidR="00130118" w:rsidRDefault="002F4F21" w:rsidP="008464F6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>Визначити потребу у встановленні нових та заміні існуючих дороговказів до екскурсійних та туристично-рекреаційних об’єктів громади за напрямками туристичних маршрутів і провести відповідну роботу щодо їх встановлення.</w:t>
      </w:r>
    </w:p>
    <w:p w:rsidR="00130118" w:rsidRDefault="002F4F21" w:rsidP="008464F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Удосконалення рекламно-інформаційної діяльності:</w:t>
      </w:r>
    </w:p>
    <w:p w:rsidR="00130118" w:rsidRDefault="002F4F21" w:rsidP="008464F6">
      <w:pPr>
        <w:pStyle w:val="a9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Провести заходи, присвячені відзначенню в громаді Всесвітнього Дня туризму та Дня туризму в Україні.</w:t>
      </w:r>
    </w:p>
    <w:p w:rsidR="00130118" w:rsidRDefault="002F4F21" w:rsidP="008464F6">
      <w:pPr>
        <w:pStyle w:val="a9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Організувати розробку та впровадження нових туристичних маршрутів по території громади.</w:t>
      </w:r>
    </w:p>
    <w:p w:rsidR="00130118" w:rsidRDefault="002F4F21" w:rsidP="008464F6">
      <w:pPr>
        <w:pStyle w:val="a9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Сприяти роботі та розвитку мережі інформаційно-туристичних  агенцій  в громаді.</w:t>
      </w:r>
    </w:p>
    <w:p w:rsidR="00130118" w:rsidRDefault="002F4F21" w:rsidP="008464F6">
      <w:pPr>
        <w:pStyle w:val="a9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Брати участь у роботі міжнародних туристичних спеціалізованих семінарів, конференцій, салонів та виставок-ярмарків.</w:t>
      </w:r>
    </w:p>
    <w:p w:rsidR="00130118" w:rsidRDefault="002F4F21" w:rsidP="008464F6">
      <w:pPr>
        <w:pStyle w:val="a9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Провести роботу щодо розробки, випуску та поширення рекламно-інформаційної продукції про туристичний потенціал громади.</w:t>
      </w:r>
    </w:p>
    <w:p w:rsidR="00130118" w:rsidRDefault="002F4F21" w:rsidP="008464F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Розвиток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подієвого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туризму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</w:p>
    <w:p w:rsidR="00130118" w:rsidRDefault="002F4F21" w:rsidP="008464F6">
      <w:pPr>
        <w:pStyle w:val="a9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Забезпечити туристичну складову під час проведення культурно-мистецьких свят та фестивалів «Покровський ярмарок», «Покровські візерунки», «Сесія», «У передзвоні літ…»,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Седнівська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осінь»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смт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Седнів),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Качанівські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музи» (с. Качанівка),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Вересаєве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свято» (с.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Сокиринці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Коровель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(с.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Шестовиця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«Поліське коло» (м. Чернігів), «Київська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русь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(сел. Любеч), «Обласне козацьке свято» (м. Батурин), тощо.</w:t>
      </w:r>
    </w:p>
    <w:p w:rsidR="00130118" w:rsidRDefault="002F4F21" w:rsidP="008464F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.2. Обсяги та джерела фінансування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Фінансування Програми здійснюється за рахунок:</w:t>
      </w:r>
    </w:p>
    <w:p w:rsidR="00130118" w:rsidRDefault="002F4F21" w:rsidP="008464F6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коштів бюджету Ніжинської міської територіальної громади;</w:t>
      </w:r>
    </w:p>
    <w:p w:rsidR="00130118" w:rsidRDefault="002F4F21" w:rsidP="008464F6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коштів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небюджетних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джерел, які не заборонені чинним законодавством.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Фінансування на виконання заходів Програми з бюджету Ніжинської міської ТГ здійснюється відповідно до кошторису, після затвердження його рішенням сесії міської ради в межах бюджетних асигнувань та за рахунок надходжень спонсорської допомоги.</w:t>
      </w:r>
    </w:p>
    <w:p w:rsidR="00130118" w:rsidRDefault="002F4F21" w:rsidP="008464F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Загальний обсяг фінансових ресурсів, які пропонується залучити для реалізації даної програми становить  </w:t>
      </w:r>
      <w:r w:rsidRPr="00E3532F">
        <w:rPr>
          <w:rFonts w:ascii="Times New Roman" w:eastAsia="Times New Roman" w:hAnsi="Times New Roman" w:cs="Times New Roman"/>
          <w:sz w:val="24"/>
          <w:szCs w:val="24"/>
        </w:rPr>
        <w:t>856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000грн.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30118" w:rsidRDefault="002F4F21" w:rsidP="008464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4.3. </w:t>
      </w:r>
      <w:r>
        <w:rPr>
          <w:rFonts w:ascii="Times New Roman" w:hAnsi="Times New Roman" w:cs="Times New Roman"/>
          <w:sz w:val="24"/>
          <w:szCs w:val="24"/>
        </w:rPr>
        <w:t xml:space="preserve"> Строки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2026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2028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Етапи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 етап – 2026 р.;  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ІІ етап – 2027 р.;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ІІІ етап – 2028 р.</w:t>
      </w:r>
    </w:p>
    <w:p w:rsidR="00130118" w:rsidRDefault="002F4F21" w:rsidP="008464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5.</w:t>
      </w:r>
      <w:r>
        <w:rPr>
          <w:rFonts w:ascii="Times New Roman" w:hAnsi="Times New Roman"/>
          <w:sz w:val="24"/>
          <w:szCs w:val="24"/>
          <w:u w:val="single"/>
          <w:lang w:val="uk-UA"/>
        </w:rPr>
        <w:t>Напрями діяльності, перелік завдань і заходів Програми  та результативні показники</w:t>
      </w:r>
    </w:p>
    <w:p w:rsidR="00130118" w:rsidRDefault="002F4F21" w:rsidP="008464F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Напрями діяльності: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Розширення міжнародної співпраці в туристичній галузі.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Підвищення якості та розширення асортименту туристичних послуг.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Розширення напрямків розвитку туризму.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>Підвищення ефективності використання рекреаційних ресурсів та об'єктів культурної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спадщини.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>П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uk-UA"/>
        </w:rPr>
        <w:t xml:space="preserve">оліпшення інформаційного, 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рекламного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кадрового забезпечення та транспортного обслуговування.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Розробка та постійне оновлення інформаційного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веб-сайту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туристично-екскурсійні можливості Ніжинської територіальної громади;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Провести аналіз діяльності суб'єктів туристичної діяльності в громаді  та розробити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за його результатами заходи щодо підвищення ефективності їх роботи на ринку туристичних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послуг.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>Забезпечити створення сприятливих умов для залучення іноземних і вітчизняних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інвестицій у розвиток матеріально-технічної бази туристичної галузі,   у відповідності до чинного законодавства.</w:t>
      </w:r>
    </w:p>
    <w:p w:rsidR="00130118" w:rsidRDefault="002F4F21" w:rsidP="008464F6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>Підтримати  туристично-оздоровчу та екскурсійну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роботу серед дітей, підлітків і молоді громади.</w:t>
      </w:r>
    </w:p>
    <w:p w:rsidR="00130118" w:rsidRDefault="002F4F21" w:rsidP="008464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Перелік заходів та р</w:t>
      </w:r>
      <w:r>
        <w:rPr>
          <w:rFonts w:ascii="Times New Roman" w:hAnsi="Times New Roman" w:cs="Times New Roman"/>
          <w:sz w:val="24"/>
          <w:szCs w:val="24"/>
          <w:lang w:val="uk-UA"/>
        </w:rPr>
        <w:t>езультативні показники вказані у Додатку 2 до Програми.</w:t>
      </w:r>
    </w:p>
    <w:p w:rsidR="00130118" w:rsidRDefault="00130118" w:rsidP="008464F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130118" w:rsidRDefault="00130118" w:rsidP="008464F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</w:p>
    <w:p w:rsidR="00130118" w:rsidRDefault="002F4F21" w:rsidP="008464F6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lastRenderedPageBreak/>
        <w:t>Координація і  контроль за ходом виконання програми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програми  відповідальними виконавцями програми за рахунок коштів бюджету Ніжинської міської територіальної громади забезпечується з урахуваннями його можливості у бюджетному періоді в межах асигнувань, передбачених  на Програму.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Безпосередній контроль за виконанням заходів і завдань програми, цільовим та ефективним використанням  коштів забезпечує головний розпорядник бюджетних коштів.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З метою підвищення ефективності використання бюджетних  коштів, відповідальні виконавці протягом року ініціюють внесення змін до Програми на підставі даних аналізу щодо стану її виконання.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Звіт про  виконання Програми щоквартально до 6-го числа місяця, наступного за звітним кварталом, головним розпорядником бюджетних коштів надається фінансовому управлінню Ніжинської міської ради.</w:t>
      </w:r>
    </w:p>
    <w:p w:rsidR="00130118" w:rsidRDefault="002F4F21" w:rsidP="008464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Головний розпорядник звітує про виконання Програми на пленарному засіданні сесії Ніжинської  міської ради за підсумками року. </w:t>
      </w:r>
    </w:p>
    <w:p w:rsidR="00130118" w:rsidRDefault="002F4F21" w:rsidP="0084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130118" w:rsidRDefault="00130118" w:rsidP="0084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464F6" w:rsidRDefault="008464F6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30118" w:rsidRDefault="002F4F21" w:rsidP="008464F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</w:t>
      </w:r>
    </w:p>
    <w:p w:rsidR="00130118" w:rsidRDefault="002F4F21" w:rsidP="008464F6">
      <w:pPr>
        <w:spacing w:after="0" w:line="240" w:lineRule="auto"/>
        <w:ind w:left="6372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0" w:name="OLE_LINK1"/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Програми розвитку туризму </w:t>
      </w:r>
      <w:r>
        <w:rPr>
          <w:sz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</w:rPr>
        <w:t>Ніжинській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М</w:t>
      </w:r>
      <w:r>
        <w:rPr>
          <w:rFonts w:ascii="Times New Roman" w:hAnsi="Times New Roman" w:cs="Times New Roman"/>
          <w:sz w:val="24"/>
        </w:rPr>
        <w:t>ТГ</w:t>
      </w:r>
      <w:r>
        <w:rPr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на 2026-2028 рр.</w:t>
      </w:r>
    </w:p>
    <w:p w:rsidR="00130118" w:rsidRDefault="00130118" w:rsidP="008464F6">
      <w:pPr>
        <w:spacing w:after="0" w:line="240" w:lineRule="auto"/>
        <w:ind w:left="5310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2F4F21" w:rsidP="008464F6">
      <w:pPr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Ресурсне забезпечення </w:t>
      </w:r>
    </w:p>
    <w:p w:rsidR="00130118" w:rsidRDefault="002F4F21" w:rsidP="008464F6">
      <w:pPr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рограми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розвитку туризму  </w:t>
      </w:r>
      <w:r>
        <w:rPr>
          <w:rFonts w:ascii="Times New Roman" w:hAnsi="Times New Roman" w:cs="Times New Roman"/>
          <w:sz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</w:rPr>
        <w:t>Ніжинській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М</w:t>
      </w:r>
      <w:r>
        <w:rPr>
          <w:rFonts w:ascii="Times New Roman" w:hAnsi="Times New Roman" w:cs="Times New Roman"/>
          <w:sz w:val="24"/>
        </w:rPr>
        <w:t>ТГ</w:t>
      </w:r>
      <w:r>
        <w:rPr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на 2026-2028 рр.</w:t>
      </w:r>
    </w:p>
    <w:p w:rsidR="00130118" w:rsidRDefault="002F4F21" w:rsidP="008464F6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назва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30118" w:rsidRDefault="00130118" w:rsidP="008464F6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0118" w:rsidRDefault="00130118" w:rsidP="008464F6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10116" w:type="dxa"/>
        <w:jc w:val="center"/>
        <w:tblLayout w:type="fixed"/>
        <w:tblLook w:val="04A0"/>
      </w:tblPr>
      <w:tblGrid>
        <w:gridCol w:w="3215"/>
        <w:gridCol w:w="1844"/>
        <w:gridCol w:w="1700"/>
        <w:gridCol w:w="1702"/>
        <w:gridCol w:w="1655"/>
      </w:tblGrid>
      <w:tr w:rsidR="00130118">
        <w:trPr>
          <w:jc w:val="center"/>
        </w:trPr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пропонується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Етапи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</w:tr>
      <w:tr w:rsidR="00130118">
        <w:trPr>
          <w:jc w:val="center"/>
        </w:trPr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118">
        <w:trPr>
          <w:jc w:val="center"/>
        </w:trPr>
        <w:tc>
          <w:tcPr>
            <w:tcW w:w="3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</w:t>
            </w:r>
            <w:proofErr w:type="spellEnd"/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118">
        <w:trPr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т.ч.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кредиторська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заборгованість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190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000грн.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000грн.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000грн.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000грн.</w:t>
            </w:r>
          </w:p>
        </w:tc>
      </w:tr>
      <w:tr w:rsidR="00130118">
        <w:trPr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</w:p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30118">
        <w:trPr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</w:p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30118">
        <w:trPr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іжинської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90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000грн.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232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000грн.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4 000грн.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000грн.</w:t>
            </w:r>
          </w:p>
        </w:tc>
      </w:tr>
      <w:tr w:rsidR="00130118">
        <w:trPr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небюджетних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джерел</w:t>
            </w:r>
            <w:proofErr w:type="spellEnd"/>
          </w:p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100 000 грн.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100 000 грн.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100 000 грн.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300 000 грн.</w:t>
            </w:r>
          </w:p>
        </w:tc>
      </w:tr>
    </w:tbl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130118">
          <w:pgSz w:w="11906" w:h="16838"/>
          <w:pgMar w:top="567" w:right="566" w:bottom="567" w:left="1418" w:header="0" w:footer="0" w:gutter="0"/>
          <w:cols w:space="720"/>
          <w:formProt w:val="0"/>
          <w:docGrid w:linePitch="360"/>
        </w:sectPr>
      </w:pPr>
    </w:p>
    <w:tbl>
      <w:tblPr>
        <w:tblW w:w="16052" w:type="dxa"/>
        <w:tblInd w:w="108" w:type="dxa"/>
        <w:tblLayout w:type="fixed"/>
        <w:tblLook w:val="04A0"/>
      </w:tblPr>
      <w:tblGrid>
        <w:gridCol w:w="5174"/>
        <w:gridCol w:w="1464"/>
        <w:gridCol w:w="908"/>
        <w:gridCol w:w="989"/>
        <w:gridCol w:w="987"/>
        <w:gridCol w:w="432"/>
        <w:gridCol w:w="949"/>
        <w:gridCol w:w="951"/>
        <w:gridCol w:w="386"/>
        <w:gridCol w:w="167"/>
        <w:gridCol w:w="778"/>
        <w:gridCol w:w="975"/>
        <w:gridCol w:w="422"/>
        <w:gridCol w:w="1230"/>
        <w:gridCol w:w="240"/>
      </w:tblGrid>
      <w:tr w:rsidR="00130118">
        <w:trPr>
          <w:trHeight w:val="633"/>
        </w:trPr>
        <w:tc>
          <w:tcPr>
            <w:tcW w:w="12407" w:type="dxa"/>
            <w:gridSpan w:val="10"/>
            <w:vAlign w:val="bottom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lastRenderedPageBreak/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 xml:space="preserve"> та результативні показники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туризму 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Ніжинській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ТГ</w:t>
            </w:r>
            <w:r>
              <w:rPr>
                <w:b/>
                <w:bCs/>
                <w:sz w:val="17"/>
                <w:szCs w:val="17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>2026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>2028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р.р.</w:t>
            </w:r>
          </w:p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405" w:type="dxa"/>
            <w:gridSpan w:val="4"/>
            <w:vAlign w:val="bottom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2  до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Ніжинській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ТГ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2026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2028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240" w:type="dxa"/>
          </w:tcPr>
          <w:p w:rsidR="00130118" w:rsidRDefault="00130118" w:rsidP="008464F6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130118">
        <w:trPr>
          <w:trHeight w:val="199"/>
        </w:trPr>
        <w:tc>
          <w:tcPr>
            <w:tcW w:w="5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Мета,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завданн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>, заходи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фінансування</w:t>
            </w:r>
            <w:proofErr w:type="spellEnd"/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.</w:t>
            </w:r>
          </w:p>
        </w:tc>
        <w:tc>
          <w:tcPr>
            <w:tcW w:w="7036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Етапи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програми</w:t>
            </w:r>
            <w:proofErr w:type="spellEnd"/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118" w:rsidRDefault="002F4F21" w:rsidP="008464F6">
            <w:pPr>
              <w:spacing w:after="0" w:line="240" w:lineRule="auto"/>
              <w:rPr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Відповідальні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виконавці</w:t>
            </w:r>
            <w:proofErr w:type="spellEnd"/>
          </w:p>
        </w:tc>
      </w:tr>
      <w:tr w:rsidR="00130118">
        <w:trPr>
          <w:trHeight w:val="199"/>
        </w:trPr>
        <w:tc>
          <w:tcPr>
            <w:tcW w:w="5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40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етап</w:t>
            </w:r>
            <w:proofErr w:type="spellEnd"/>
          </w:p>
        </w:tc>
        <w:tc>
          <w:tcPr>
            <w:tcW w:w="228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ІІ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етап</w:t>
            </w:r>
            <w:proofErr w:type="spellEnd"/>
          </w:p>
        </w:tc>
        <w:tc>
          <w:tcPr>
            <w:tcW w:w="23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ІІІ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етап</w:t>
            </w:r>
            <w:proofErr w:type="spellEnd"/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130118">
        <w:trPr>
          <w:trHeight w:val="199"/>
        </w:trPr>
        <w:tc>
          <w:tcPr>
            <w:tcW w:w="5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40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>2026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рік</w:t>
            </w:r>
            <w:proofErr w:type="spellEnd"/>
          </w:p>
        </w:tc>
        <w:tc>
          <w:tcPr>
            <w:tcW w:w="228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>2027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р.</w:t>
            </w:r>
          </w:p>
        </w:tc>
        <w:tc>
          <w:tcPr>
            <w:tcW w:w="23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>2028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р.</w:t>
            </w: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130118">
        <w:trPr>
          <w:trHeight w:val="1104"/>
        </w:trPr>
        <w:tc>
          <w:tcPr>
            <w:tcW w:w="5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тому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 бюджету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ТГ</w:t>
            </w:r>
          </w:p>
        </w:tc>
        <w:tc>
          <w:tcPr>
            <w:tcW w:w="9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.</w:t>
            </w:r>
          </w:p>
        </w:tc>
        <w:tc>
          <w:tcPr>
            <w:tcW w:w="1337" w:type="dxa"/>
            <w:gridSpan w:val="2"/>
            <w:vAlign w:val="bottom"/>
          </w:tcPr>
          <w:p w:rsidR="00130118" w:rsidRDefault="002F4F21" w:rsidP="008464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eastAsia="Times New Roman" w:cs="Calibri"/>
                <w:noProof/>
                <w:color w:val="000000"/>
                <w:sz w:val="17"/>
                <w:szCs w:val="17"/>
                <w:lang w:val="uk-UA" w:eastAsia="uk-UA"/>
              </w:rPr>
              <w:drawing>
                <wp:anchor distT="0" distB="0" distL="0" distR="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692150</wp:posOffset>
                  </wp:positionV>
                  <wp:extent cx="803275" cy="10795"/>
                  <wp:effectExtent l="5080" t="5080" r="5080" b="5080"/>
                  <wp:wrapNone/>
                  <wp:docPr id="1" name="Прямая соединительная линия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Group 0"/>
                          <a:cNvGrpSpPr/>
                        </a:nvGrpSpPr>
                        <a:grpSpPr/>
                      </lc:lockedCanvas>
                    </a:graphicData>
                  </a:graphic>
                </wp:anchor>
              </w:drawing>
            </w:r>
          </w:p>
          <w:tbl>
            <w:tblPr>
              <w:tblW w:w="1240" w:type="dxa"/>
              <w:tblLayout w:type="fixed"/>
              <w:tblCellMar>
                <w:left w:w="0" w:type="dxa"/>
                <w:right w:w="5" w:type="dxa"/>
              </w:tblCellMar>
              <w:tblLook w:val="04A0"/>
            </w:tblPr>
            <w:tblGrid>
              <w:gridCol w:w="1240"/>
            </w:tblGrid>
            <w:tr w:rsidR="00130118">
              <w:trPr>
                <w:trHeight w:val="1104"/>
              </w:trPr>
              <w:tc>
                <w:tcPr>
                  <w:tcW w:w="12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130118" w:rsidRDefault="002F4F21" w:rsidP="008464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>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 xml:space="preserve"> тому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>числі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>кошти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 xml:space="preserve">  бюджету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>Ніжинської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  <w:lang w:val="uk-UA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7"/>
                      <w:szCs w:val="17"/>
                    </w:rPr>
                    <w:t>ТГ</w:t>
                  </w:r>
                </w:p>
              </w:tc>
            </w:tr>
          </w:tbl>
          <w:p w:rsidR="00130118" w:rsidRDefault="00130118" w:rsidP="008464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.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тому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 бюджету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ТГ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1184"/>
        </w:trPr>
        <w:tc>
          <w:tcPr>
            <w:tcW w:w="5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Загальн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. фонд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Спеціал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. фонд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Загальн.фонд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Спеціал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. фонд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Загальн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. фонд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Спеціал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. фонд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4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337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програми</w:t>
            </w:r>
            <w:proofErr w:type="spellEnd"/>
          </w:p>
        </w:tc>
        <w:tc>
          <w:tcPr>
            <w:tcW w:w="146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en-US"/>
              </w:rPr>
              <w:t>856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en-US"/>
              </w:rPr>
              <w:t>190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en-US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332 000,00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232 000,00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334 000,00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234 000,00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1422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1. Участь у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міжнародних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закордонних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спеціалізованих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симпозіумах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семінарах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конференціях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салонах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виставках-ярмарках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метою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вивчення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популяризації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новітніх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Результативні показники: участь у 3 відповідних заходах  представників туристичної галузі громади </w:t>
            </w:r>
          </w:p>
        </w:tc>
        <w:tc>
          <w:tcPr>
            <w:tcW w:w="14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Pr="00E3532F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uk-UA"/>
              </w:rPr>
            </w:pPr>
            <w:r w:rsidRPr="00E3532F">
              <w:rPr>
                <w:rFonts w:ascii="Times New Roman" w:eastAsia="Times New Roman" w:hAnsi="Times New Roman" w:cs="Times New Roman"/>
                <w:sz w:val="17"/>
                <w:szCs w:val="17"/>
                <w:lang w:val="uk-UA"/>
              </w:rPr>
              <w:t xml:space="preserve">Бюджет Ніжинської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val="uk-UA"/>
              </w:rPr>
              <w:t>МТГ</w:t>
            </w:r>
            <w:r w:rsidRPr="00E3532F">
              <w:rPr>
                <w:rFonts w:ascii="Times New Roman" w:eastAsia="Times New Roman" w:hAnsi="Times New Roman" w:cs="Times New Roman"/>
                <w:sz w:val="17"/>
                <w:szCs w:val="17"/>
                <w:lang w:val="uk-UA"/>
              </w:rPr>
              <w:t xml:space="preserve"> і кошти інших джерел</w:t>
            </w:r>
          </w:p>
        </w:tc>
        <w:tc>
          <w:tcPr>
            <w:tcW w:w="9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135 000,00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135 000,00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283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транспортні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витрати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0 000,00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589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1.2.послуги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організаційно-методичного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участі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виставкових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площ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1164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соціологічного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опитування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метою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постійного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моніторингу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суб’єктів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підприємницької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організацією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відпочинку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подорожей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Результативні показники: запланована кількість респондентів - 1 тис. осіб</w:t>
            </w:r>
          </w:p>
        </w:tc>
        <w:tc>
          <w:tcPr>
            <w:tcW w:w="14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2 000,00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2 000,00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350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закупівля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канцтоварів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матеріалів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опитування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865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пакету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матеріалів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розповсюдження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серед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кампаній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метою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налагодження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системної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співпраці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залучення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екскурсантів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Результативні показники: виготовлення 4 макетів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роздаткового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 матеріалу, друк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роздаткованого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 матеріалу - понад 5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тис.примірників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, виготовлення інформаційних тек - 100 примірників (папки, блокноти,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бейджі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, інформаційні листи, тощо).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25 000,00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25 000,00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300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3.1.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виготовленню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макетів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матеріалу</w:t>
            </w:r>
            <w:proofErr w:type="spellEnd"/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384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lastRenderedPageBreak/>
              <w:t xml:space="preserve">3.2.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матеріалу</w:t>
            </w:r>
            <w:proofErr w:type="spellEnd"/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350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3.3. 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закупівля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канцтоварів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виготовлення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тек</w:t>
            </w: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623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Розробити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паспорт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сформувати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банк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його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об’єкти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Результативні показники: розроблення 6 паспортів на туристичні об</w:t>
            </w:r>
            <w:r w:rsidRPr="00E3532F">
              <w:rPr>
                <w:rFonts w:ascii="Times New Roman" w:hAnsi="Times New Roman" w:cs="Times New Roman"/>
                <w:sz w:val="17"/>
                <w:szCs w:val="17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 громади, оформлення 1 туристичного паспорту громади.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90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Виготовлення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кольорового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каталогу-путівника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Результативні показники: друк 100 примірників каталогу</w:t>
            </w: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60 000,00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4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879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Розробка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виготовлення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схеми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схеми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сервісу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туристично-рекламних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зонах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Результативні показники: встановлення 10 схем туристичних об</w:t>
            </w:r>
            <w:r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єктів</w:t>
            </w:r>
            <w:proofErr w:type="spellEnd"/>
          </w:p>
        </w:tc>
        <w:tc>
          <w:tcPr>
            <w:tcW w:w="14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0 000,00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589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Розробка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аудіогіда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українською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англійською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мовами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можливістю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інтерактивного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. Р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езультативні показники: запис 2 варіантів оновленого двомовного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аудіогіда</w:t>
            </w:r>
            <w:proofErr w:type="spellEnd"/>
          </w:p>
        </w:tc>
        <w:tc>
          <w:tcPr>
            <w:tcW w:w="14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912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8. Провести роботу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розробки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випуску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поширення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рекламно-інформаційної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продукції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потенціал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Результативні показники:. виготовлення 4 макетів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роздаткового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 матеріалу, друк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роздаткованого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 матеріалу - понад 3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тис.примірників</w:t>
            </w:r>
            <w:proofErr w:type="spellEnd"/>
          </w:p>
          <w:p w:rsidR="00130118" w:rsidRDefault="00130118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30 000,00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313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8.1. 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виготовленню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макетів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матеріалу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397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8.2. 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матеріалу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9 000,00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9 000,00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9 000,00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589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9. Установка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табличок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застосуванням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QR-кодів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основних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об’єктах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Результативні показники: виготовлення та встановлення 25 табличок із застосуванням QR-кодів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tcBorders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75 000,00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25 000,00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25 000,00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25 000,00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25 000,00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25 000,00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25 000,00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376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конкурсів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фестивалів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, проведення виставок, творчих пленерів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позитивного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іміджу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метою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підтримки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ініціатив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привабливості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Результативні показники: друк грамот та подяк учасникам, придбання сувенірів, квітів та призів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учасиникам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 (в залежності від кількості учасників), друк оголошень про проведення заходів. </w:t>
            </w:r>
          </w:p>
          <w:p w:rsidR="00130118" w:rsidRDefault="00130118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vMerge w:val="restart"/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12 000,00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12 000,00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283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10.1. 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оголошень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запрошень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грамот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дипломів</w:t>
            </w:r>
            <w:proofErr w:type="spellEnd"/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2 000,00</w:t>
            </w:r>
          </w:p>
        </w:tc>
        <w:tc>
          <w:tcPr>
            <w:tcW w:w="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2 000,00</w:t>
            </w:r>
          </w:p>
        </w:tc>
        <w:tc>
          <w:tcPr>
            <w:tcW w:w="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283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10.2.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подарунки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сувеніри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призи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учасникам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квіти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902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lastRenderedPageBreak/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маршрутів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урахуванням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історико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краєзнавчої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літературно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мистецтвознавчої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історико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етнічної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сфер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Результативні показники: виготовлення 4 макетів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роздаткового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 матеріалу, друк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роздаткованого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 матеріалу - понад 4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тис.примірників</w:t>
            </w:r>
            <w:proofErr w:type="spellEnd"/>
          </w:p>
          <w:p w:rsidR="00130118" w:rsidRDefault="00130118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323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11.1. 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виготовленню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макетів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матеріалу</w:t>
            </w:r>
            <w:proofErr w:type="spellEnd"/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323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11.2. 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роздаткового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матеріалу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баннерів</w:t>
            </w:r>
            <w:proofErr w:type="spellEnd"/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14 000,00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14 000,00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2450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12.Забезпечити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складову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час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міжнародних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всеукраїнських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обласних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культурно-мистецьких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свят,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конкурсів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фестивалів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Покровський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ярмарок»,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Ритми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планети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Сесія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»,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передзвоні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літ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…»,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Седнівська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осінь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Седнів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),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Качанівські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музи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» (с.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Качанівка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),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Вересаєве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свято» (с.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Сокиринці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),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Коровель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» (с.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Шестовиця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),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Поліське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коло» (м.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Чернігів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),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Київська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русь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Любеч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),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козацьке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свято» (м. Батурин), 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Mamont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fest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"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болоння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Результативні показники: участь у 4 відповідних заходах  представників туристичної галузі громади.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0 000,00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30 000,00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30 000,00</w:t>
            </w: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283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12.1 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транспортні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витрати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563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12.2.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організаційно-методичного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участі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виставкових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площ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323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та провести  заходи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Міжнародного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дня туризму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Результативні показники:друк грамот та подяк учасникам, придбання сувенірів, квітів та призів (в залежності від кількості відзначених).</w:t>
            </w:r>
          </w:p>
        </w:tc>
        <w:tc>
          <w:tcPr>
            <w:tcW w:w="14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15 000,00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300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13.1.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оголошень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запрошень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грамот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дипломів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323"/>
        </w:trPr>
        <w:tc>
          <w:tcPr>
            <w:tcW w:w="5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13.2. 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подарунки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сувеніри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призи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учасникам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квіти</w:t>
            </w:r>
            <w:proofErr w:type="spellEnd"/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4 000,00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4 000,00</w:t>
            </w:r>
          </w:p>
        </w:tc>
        <w:tc>
          <w:tcPr>
            <w:tcW w:w="3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4 000,00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30118">
        <w:trPr>
          <w:trHeight w:val="599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постійному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оновленню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електронної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бази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>Результативні показники: оновлення відповідної  е-бази двічі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5 000,00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  <w:tr w:rsidR="00130118">
        <w:trPr>
          <w:trHeight w:val="852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118" w:rsidRDefault="002F4F21" w:rsidP="008464F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15.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Зйомка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рекламних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фільмів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метою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поширення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привабливості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через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засоби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17"/>
                <w:szCs w:val="17"/>
                <w:lang w:val="uk-UA"/>
              </w:rPr>
              <w:t xml:space="preserve">Результативні показники: розробка та розміщення 4 продуктів інформаційного відео-контенту </w:t>
            </w:r>
          </w:p>
          <w:p w:rsidR="00130118" w:rsidRDefault="00130118" w:rsidP="00846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/>
              </w:rPr>
              <w:t>МТГ</w:t>
            </w:r>
          </w:p>
        </w:tc>
        <w:tc>
          <w:tcPr>
            <w:tcW w:w="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000,00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20 000,00</w:t>
            </w:r>
          </w:p>
        </w:tc>
        <w:tc>
          <w:tcPr>
            <w:tcW w:w="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130118" w:rsidP="00846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118" w:rsidRDefault="002F4F21" w:rsidP="0084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Ніжинської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ради</w:t>
            </w:r>
          </w:p>
        </w:tc>
      </w:tr>
    </w:tbl>
    <w:p w:rsidR="00130118" w:rsidRDefault="00130118" w:rsidP="0084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30118" w:rsidSect="00B115AB">
      <w:pgSz w:w="16838" w:h="11906" w:orient="landscape"/>
      <w:pgMar w:top="1418" w:right="567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58E" w:rsidRDefault="00A1658E">
      <w:pPr>
        <w:spacing w:line="240" w:lineRule="auto"/>
      </w:pPr>
      <w:r>
        <w:separator/>
      </w:r>
    </w:p>
  </w:endnote>
  <w:endnote w:type="continuationSeparator" w:id="0">
    <w:p w:rsidR="00A1658E" w:rsidRDefault="00A16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58E" w:rsidRDefault="00A1658E">
      <w:pPr>
        <w:spacing w:after="0"/>
      </w:pPr>
      <w:r>
        <w:separator/>
      </w:r>
    </w:p>
  </w:footnote>
  <w:footnote w:type="continuationSeparator" w:id="0">
    <w:p w:rsidR="00A1658E" w:rsidRDefault="00A1658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multilevel"/>
    <w:tmpl w:val="B5E306ED"/>
    <w:lvl w:ilvl="0">
      <w:start w:val="1"/>
      <w:numFmt w:val="bullet"/>
      <w:lvlText w:val=""/>
      <w:lvlJc w:val="left"/>
      <w:pPr>
        <w:tabs>
          <w:tab w:val="left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BF205925"/>
    <w:multiLevelType w:val="multilevel"/>
    <w:tmpl w:val="BF205925"/>
    <w:lvl w:ilvl="0">
      <w:start w:val="1"/>
      <w:numFmt w:val="bullet"/>
      <w:lvlText w:val=""/>
      <w:lvlJc w:val="left"/>
      <w:pPr>
        <w:tabs>
          <w:tab w:val="left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C9F97EB9"/>
    <w:multiLevelType w:val="singleLevel"/>
    <w:tmpl w:val="C9F97EB9"/>
    <w:lvl w:ilvl="0">
      <w:start w:val="6"/>
      <w:numFmt w:val="decimal"/>
      <w:suff w:val="space"/>
      <w:lvlText w:val="%1."/>
      <w:lvlJc w:val="left"/>
    </w:lvl>
  </w:abstractNum>
  <w:abstractNum w:abstractNumId="3">
    <w:nsid w:val="CF092B84"/>
    <w:multiLevelType w:val="multilevel"/>
    <w:tmpl w:val="CF092B84"/>
    <w:lvl w:ilvl="0">
      <w:start w:val="1"/>
      <w:numFmt w:val="bullet"/>
      <w:lvlText w:val=""/>
      <w:lvlJc w:val="left"/>
      <w:pPr>
        <w:tabs>
          <w:tab w:val="left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053208E"/>
    <w:multiLevelType w:val="multilevel"/>
    <w:tmpl w:val="0053208E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3D62ECE"/>
    <w:multiLevelType w:val="multilevel"/>
    <w:tmpl w:val="03D62ECE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ADCABA"/>
    <w:multiLevelType w:val="multilevel"/>
    <w:tmpl w:val="59ADCABA"/>
    <w:lvl w:ilvl="0">
      <w:start w:val="1"/>
      <w:numFmt w:val="bullet"/>
      <w:lvlText w:val=""/>
      <w:lvlJc w:val="left"/>
      <w:pPr>
        <w:tabs>
          <w:tab w:val="left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72183CF9"/>
    <w:multiLevelType w:val="multilevel"/>
    <w:tmpl w:val="72183CF9"/>
    <w:lvl w:ilvl="0">
      <w:start w:val="1"/>
      <w:numFmt w:val="bullet"/>
      <w:lvlText w:val="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</w:compat>
  <w:rsids>
    <w:rsidRoot w:val="00130118"/>
    <w:rsid w:val="00130118"/>
    <w:rsid w:val="00165D27"/>
    <w:rsid w:val="002F4F21"/>
    <w:rsid w:val="00683258"/>
    <w:rsid w:val="008464F6"/>
    <w:rsid w:val="008D2887"/>
    <w:rsid w:val="00A1658E"/>
    <w:rsid w:val="00A25F10"/>
    <w:rsid w:val="00B115AB"/>
    <w:rsid w:val="00B66A31"/>
    <w:rsid w:val="00BD4366"/>
    <w:rsid w:val="00C43759"/>
    <w:rsid w:val="00E3532F"/>
    <w:rsid w:val="060D5D37"/>
    <w:rsid w:val="080D7560"/>
    <w:rsid w:val="0D3216B4"/>
    <w:rsid w:val="10E217F5"/>
    <w:rsid w:val="110E3319"/>
    <w:rsid w:val="14DD385B"/>
    <w:rsid w:val="15340D83"/>
    <w:rsid w:val="18D65589"/>
    <w:rsid w:val="1A961EAB"/>
    <w:rsid w:val="1BB42637"/>
    <w:rsid w:val="1C851183"/>
    <w:rsid w:val="1C8B122A"/>
    <w:rsid w:val="1ECA6345"/>
    <w:rsid w:val="340145E2"/>
    <w:rsid w:val="343A3100"/>
    <w:rsid w:val="367C455C"/>
    <w:rsid w:val="376D78A1"/>
    <w:rsid w:val="37FB2BE8"/>
    <w:rsid w:val="38047C88"/>
    <w:rsid w:val="39263B23"/>
    <w:rsid w:val="3B265CF7"/>
    <w:rsid w:val="3BCC6CF6"/>
    <w:rsid w:val="3BFA35D6"/>
    <w:rsid w:val="3C40033E"/>
    <w:rsid w:val="3D66234A"/>
    <w:rsid w:val="3DED4ED7"/>
    <w:rsid w:val="48EA36C9"/>
    <w:rsid w:val="51A105FC"/>
    <w:rsid w:val="53207924"/>
    <w:rsid w:val="54A42A7D"/>
    <w:rsid w:val="559F1D86"/>
    <w:rsid w:val="5C26425B"/>
    <w:rsid w:val="5DE01011"/>
    <w:rsid w:val="626F0385"/>
    <w:rsid w:val="63B1544D"/>
    <w:rsid w:val="64E642BD"/>
    <w:rsid w:val="66911854"/>
    <w:rsid w:val="67B251AF"/>
    <w:rsid w:val="6C41154E"/>
    <w:rsid w:val="6D0E0631"/>
    <w:rsid w:val="6F301751"/>
    <w:rsid w:val="6FF73A98"/>
    <w:rsid w:val="72115158"/>
    <w:rsid w:val="724D0D96"/>
    <w:rsid w:val="743F42D7"/>
    <w:rsid w:val="79542BD0"/>
    <w:rsid w:val="79A30139"/>
    <w:rsid w:val="7B4140AC"/>
    <w:rsid w:val="7B7779C9"/>
    <w:rsid w:val="7C3E30AD"/>
    <w:rsid w:val="7C4439A8"/>
    <w:rsid w:val="7D0A4B32"/>
    <w:rsid w:val="7F1E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AB"/>
    <w:pPr>
      <w:suppressAutoHyphens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qFormat/>
    <w:rsid w:val="00B115A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B115A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caption"/>
    <w:basedOn w:val="a"/>
    <w:qFormat/>
    <w:rsid w:val="00B115A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qFormat/>
    <w:rsid w:val="00B115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"/>
    <w:basedOn w:val="a3"/>
    <w:qFormat/>
    <w:rsid w:val="00B115AB"/>
    <w:rPr>
      <w:rFonts w:cs="Lucida Sans"/>
    </w:rPr>
  </w:style>
  <w:style w:type="table" w:styleId="a7">
    <w:name w:val="Table Grid"/>
    <w:basedOn w:val="a1"/>
    <w:uiPriority w:val="59"/>
    <w:qFormat/>
    <w:rsid w:val="00B115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qFormat/>
    <w:rsid w:val="00B115AB"/>
    <w:rPr>
      <w:rFonts w:ascii="Arial" w:eastAsia="Times New Roman" w:hAnsi="Arial" w:cs="Arial"/>
      <w:b/>
      <w:bCs/>
      <w:kern w:val="2"/>
      <w:sz w:val="32"/>
      <w:szCs w:val="32"/>
      <w:lang w:val="en-US"/>
    </w:rPr>
  </w:style>
  <w:style w:type="character" w:customStyle="1" w:styleId="a4">
    <w:name w:val="Основний текст Знак"/>
    <w:basedOn w:val="a0"/>
    <w:link w:val="a3"/>
    <w:qFormat/>
    <w:rsid w:val="00B115AB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HTML0">
    <w:name w:val="Стандартний HTML Знак"/>
    <w:basedOn w:val="a0"/>
    <w:link w:val="HTML"/>
    <w:uiPriority w:val="99"/>
    <w:qFormat/>
    <w:rsid w:val="00B115AB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аголовок1"/>
    <w:basedOn w:val="a"/>
    <w:next w:val="a3"/>
    <w:qFormat/>
    <w:rsid w:val="00B115A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8">
    <w:name w:val="Покажчик"/>
    <w:basedOn w:val="a"/>
    <w:qFormat/>
    <w:rsid w:val="00B115AB"/>
    <w:pPr>
      <w:suppressLineNumbers/>
    </w:pPr>
    <w:rPr>
      <w:rFonts w:cs="Lucida Sans"/>
      <w:lang w:val="zh-CN" w:eastAsia="zh-CN" w:bidi="zh-CN"/>
    </w:rPr>
  </w:style>
  <w:style w:type="paragraph" w:styleId="a9">
    <w:name w:val="List Paragraph"/>
    <w:basedOn w:val="a"/>
    <w:uiPriority w:val="34"/>
    <w:qFormat/>
    <w:rsid w:val="00B115AB"/>
    <w:pPr>
      <w:ind w:left="720"/>
      <w:contextualSpacing/>
    </w:pPr>
  </w:style>
  <w:style w:type="paragraph" w:styleId="aa">
    <w:name w:val="No Spacing"/>
    <w:uiPriority w:val="1"/>
    <w:qFormat/>
    <w:rsid w:val="00B115AB"/>
    <w:pPr>
      <w:suppressAutoHyphens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qFormat/>
    <w:rsid w:val="00B115A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FA881-2837-4C2A-948B-0ABDF8A5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12821</Words>
  <Characters>7309</Characters>
  <Application>Microsoft Office Word</Application>
  <DocSecurity>0</DocSecurity>
  <Lines>60</Lines>
  <Paragraphs>40</Paragraphs>
  <ScaleCrop>false</ScaleCrop>
  <Company>Reanimator Extreme Edition</Company>
  <LinksUpToDate>false</LinksUpToDate>
  <CharactersWithSpaces>20090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5</cp:revision>
  <cp:lastPrinted>2025-10-16T08:48:00Z</cp:lastPrinted>
  <dcterms:created xsi:type="dcterms:W3CDTF">2025-10-16T06:21:00Z</dcterms:created>
  <dcterms:modified xsi:type="dcterms:W3CDTF">2025-12-25T08:02:00Z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5960E063D45545DD9F9432D0F897461E_13</vt:lpwstr>
  </property>
  <property fmtid="{D5CDD505-2E9C-101B-9397-08002B2CF9AE}" pid="3" name="KSOProductBuildVer">
    <vt:lpwstr>1033-12.2.0.22549</vt:lpwstr>
  </property>
</Properties>
</file>